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65761" w14:textId="7AD35D94" w:rsidR="00AE4AAC" w:rsidRPr="00412B75" w:rsidRDefault="00AE4AAC" w:rsidP="00412B75">
      <w:pPr>
        <w:pStyle w:val="Title"/>
        <w:rPr>
          <w:kern w:val="0"/>
          <w:sz w:val="28"/>
        </w:rPr>
      </w:pPr>
      <w:bookmarkStart w:id="0" w:name="_GoBack"/>
      <w:bookmarkEnd w:id="0"/>
      <w:r w:rsidRPr="00412B75">
        <w:rPr>
          <w:kern w:val="0"/>
          <w:sz w:val="28"/>
        </w:rPr>
        <w:t>NHS organisation submission (CCG and NHS England)</w:t>
      </w:r>
    </w:p>
    <w:p w14:paraId="0282E9ED" w14:textId="77777777" w:rsidR="00AE4AAC" w:rsidRPr="00E2710D" w:rsidRDefault="00AE4AAC" w:rsidP="00412B75">
      <w:pPr>
        <w:pStyle w:val="Title16pt"/>
      </w:pPr>
      <w:r w:rsidRPr="00E2710D">
        <w:fldChar w:fldCharType="begin">
          <w:ffData>
            <w:name w:val="Text1"/>
            <w:enabled/>
            <w:calcOnExit w:val="0"/>
            <w:textInput>
              <w:default w:val="[Insert appraisal title here]"/>
            </w:textInput>
          </w:ffData>
        </w:fldChar>
      </w:r>
      <w:bookmarkStart w:id="1" w:name="Text1"/>
      <w:r w:rsidRPr="00E2710D">
        <w:instrText xml:space="preserve"> FORMTEXT </w:instrText>
      </w:r>
      <w:r w:rsidRPr="00E2710D">
        <w:fldChar w:fldCharType="separate"/>
      </w:r>
      <w:r w:rsidRPr="00412B75">
        <w:t>[Insert appraisal title here]</w:t>
      </w:r>
      <w:r w:rsidRPr="00E2710D">
        <w:fldChar w:fldCharType="end"/>
      </w:r>
      <w:bookmarkEnd w:id="1"/>
    </w:p>
    <w:tbl>
      <w:tblPr>
        <w:tblStyle w:val="TableGrid"/>
        <w:tblW w:w="15168" w:type="dxa"/>
        <w:jc w:val="center"/>
        <w:tblLook w:val="04A0" w:firstRow="1" w:lastRow="0" w:firstColumn="1" w:lastColumn="0" w:noHBand="0" w:noVBand="1"/>
      </w:tblPr>
      <w:tblGrid>
        <w:gridCol w:w="15168"/>
      </w:tblGrid>
      <w:tr w:rsidR="00AE4AAC" w14:paraId="1A72D2F0" w14:textId="77777777" w:rsidTr="00964655">
        <w:trPr>
          <w:jc w:val="center"/>
        </w:trPr>
        <w:tc>
          <w:tcPr>
            <w:tcW w:w="15168" w:type="dxa"/>
          </w:tcPr>
          <w:p w14:paraId="7354D9B9" w14:textId="0AA4E984" w:rsidR="00AE4AAC" w:rsidRDefault="00AE4AAC" w:rsidP="00D13518">
            <w:pPr>
              <w:pStyle w:val="NICEnormal"/>
              <w:spacing w:line="240" w:lineRule="auto"/>
            </w:pPr>
            <w:r>
              <w:t>Thank you for agreeing to give us your organisation’s view</w:t>
            </w:r>
            <w:r w:rsidR="004B1243">
              <w:t>s</w:t>
            </w:r>
            <w:r>
              <w:t xml:space="preserve"> o</w:t>
            </w:r>
            <w:r w:rsidR="004B1243">
              <w:t>n</w:t>
            </w:r>
            <w:r>
              <w:t xml:space="preserve"> th</w:t>
            </w:r>
            <w:r w:rsidR="004B1243">
              <w:t>is</w:t>
            </w:r>
            <w:r>
              <w:t xml:space="preserve"> technology and </w:t>
            </w:r>
            <w:r w:rsidR="008F3374">
              <w:t>its possible use</w:t>
            </w:r>
            <w:r>
              <w:t xml:space="preserve"> in the NHS.</w:t>
            </w:r>
          </w:p>
          <w:p w14:paraId="45319077" w14:textId="739F1543" w:rsidR="004B1243" w:rsidRDefault="00863692" w:rsidP="004B1243">
            <w:pPr>
              <w:pStyle w:val="NICEnormal"/>
              <w:spacing w:line="240" w:lineRule="auto"/>
            </w:pPr>
            <w:r>
              <w:t>You can</w:t>
            </w:r>
            <w:r w:rsidR="00AE4AAC">
              <w:t xml:space="preserve"> provide a unique perspective on the technology in the context of current clinical practice </w:t>
            </w:r>
            <w:r w:rsidR="007058CA">
              <w:t xml:space="preserve">that </w:t>
            </w:r>
            <w:r w:rsidR="00AE4AAC">
              <w:t xml:space="preserve">is not typically available from the published literature. </w:t>
            </w:r>
          </w:p>
          <w:p w14:paraId="49F0DF8F" w14:textId="25CACCE9" w:rsidR="00AE4AAC" w:rsidRDefault="00AE4AAC" w:rsidP="00CB7E26">
            <w:pPr>
              <w:pStyle w:val="NICEnormal"/>
              <w:spacing w:line="240" w:lineRule="auto"/>
            </w:pPr>
            <w:r>
              <w:t xml:space="preserve">To help you give your views, </w:t>
            </w:r>
            <w:r w:rsidR="00CB7E26">
              <w:t>please use this</w:t>
            </w:r>
            <w:r>
              <w:t xml:space="preserve"> questionnaire. You do not have to answer every question </w:t>
            </w:r>
            <w:r w:rsidR="003D64AE">
              <w:t>–</w:t>
            </w:r>
            <w:r>
              <w:t xml:space="preserve"> the</w:t>
            </w:r>
            <w:r w:rsidR="001E76BE">
              <w:t>y</w:t>
            </w:r>
            <w:r>
              <w:t xml:space="preserve"> are prompts to guide you. The </w:t>
            </w:r>
            <w:r w:rsidR="002F3BD9">
              <w:t>text boxes</w:t>
            </w:r>
            <w:r>
              <w:t xml:space="preserve"> will expand as you type. </w:t>
            </w:r>
          </w:p>
          <w:p w14:paraId="2DBAECBF" w14:textId="3AAC8256" w:rsidR="00BB2FA0" w:rsidRPr="00003718" w:rsidRDefault="00BB2FA0" w:rsidP="00BB2FA0">
            <w:pPr>
              <w:pStyle w:val="NICEnormal"/>
              <w:spacing w:line="240" w:lineRule="auto"/>
              <w:rPr>
                <w:b/>
              </w:rPr>
            </w:pPr>
            <w:r w:rsidRPr="00003718">
              <w:rPr>
                <w:b/>
              </w:rPr>
              <w:t xml:space="preserve">Information on completing this </w:t>
            </w:r>
            <w:r>
              <w:rPr>
                <w:b/>
              </w:rPr>
              <w:t>submission</w:t>
            </w:r>
          </w:p>
          <w:p w14:paraId="05D876F4" w14:textId="77777777" w:rsidR="00BB2FA0" w:rsidRDefault="00BB2FA0" w:rsidP="00964655">
            <w:pPr>
              <w:pStyle w:val="NICEnormal"/>
              <w:numPr>
                <w:ilvl w:val="0"/>
                <w:numId w:val="26"/>
              </w:numPr>
              <w:spacing w:line="240" w:lineRule="auto"/>
              <w:ind w:left="714" w:hanging="357"/>
              <w:contextualSpacing/>
            </w:pPr>
            <w:r>
              <w:t>Please do not embed documents (such as a PDF) in a submission because this may lead to the information being mislaid or make the submission unreadable</w:t>
            </w:r>
          </w:p>
          <w:p w14:paraId="3742594B" w14:textId="77777777" w:rsidR="00BB2FA0" w:rsidRDefault="00BB2FA0" w:rsidP="00964655">
            <w:pPr>
              <w:pStyle w:val="NICEnormal"/>
              <w:numPr>
                <w:ilvl w:val="0"/>
                <w:numId w:val="26"/>
              </w:numPr>
              <w:spacing w:line="240" w:lineRule="auto"/>
              <w:ind w:left="714" w:hanging="357"/>
              <w:contextualSpacing/>
            </w:pPr>
            <w:r w:rsidRPr="00A95366">
              <w:t xml:space="preserve">We are committed to meeting the requirements of copyright legislation. If you intend to include </w:t>
            </w:r>
            <w:r w:rsidRPr="00003718">
              <w:rPr>
                <w:b/>
              </w:rPr>
              <w:t>journal articles</w:t>
            </w:r>
            <w:r w:rsidRPr="00A95366">
              <w:t xml:space="preserve"> in your submission you must have copyright clearance for these articles. We can accept journal articles in NICE Docs.</w:t>
            </w:r>
          </w:p>
          <w:p w14:paraId="1C87A287" w14:textId="07685D67" w:rsidR="00BB2FA0" w:rsidRDefault="00BB2FA0" w:rsidP="00964655">
            <w:pPr>
              <w:pStyle w:val="NICEnormal"/>
              <w:numPr>
                <w:ilvl w:val="0"/>
                <w:numId w:val="26"/>
              </w:numPr>
              <w:spacing w:line="240" w:lineRule="auto"/>
              <w:ind w:left="714" w:hanging="357"/>
              <w:contextualSpacing/>
            </w:pPr>
            <w:r>
              <w:t>Your response should not be longer than 10 pages.</w:t>
            </w:r>
          </w:p>
        </w:tc>
      </w:tr>
    </w:tbl>
    <w:p w14:paraId="4212F603" w14:textId="77777777" w:rsidR="00443081" w:rsidRDefault="00443081" w:rsidP="00181A4A">
      <w:pPr>
        <w:pStyle w:val="Title"/>
      </w:pPr>
    </w:p>
    <w:tbl>
      <w:tblPr>
        <w:tblStyle w:val="TableGrid"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624"/>
      </w:tblGrid>
      <w:tr w:rsidR="00AE4AAC" w14:paraId="53219A62" w14:textId="77777777" w:rsidTr="00964655">
        <w:trPr>
          <w:trHeight w:val="450"/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6C74AD19" w14:textId="77777777" w:rsidR="00AE4AAC" w:rsidRPr="00412B75" w:rsidRDefault="00AE4AAC" w:rsidP="0061685C">
            <w:pPr>
              <w:pStyle w:val="NICEnormal"/>
              <w:rPr>
                <w:b/>
                <w:bCs/>
              </w:rPr>
            </w:pPr>
            <w:r w:rsidRPr="00412B75">
              <w:rPr>
                <w:b/>
                <w:bCs/>
              </w:rPr>
              <w:t>About you</w:t>
            </w:r>
          </w:p>
        </w:tc>
      </w:tr>
      <w:tr w:rsidR="00AE4AAC" w14:paraId="6F986C97" w14:textId="77777777" w:rsidTr="00964655">
        <w:trPr>
          <w:jc w:val="center"/>
        </w:trPr>
        <w:tc>
          <w:tcPr>
            <w:tcW w:w="3544" w:type="dxa"/>
          </w:tcPr>
          <w:p w14:paraId="4B2C76A5" w14:textId="77777777" w:rsidR="00AE4AAC" w:rsidRDefault="00AE4AAC" w:rsidP="00AE4AAC">
            <w:pPr>
              <w:pStyle w:val="NICEnormal"/>
            </w:pPr>
            <w:r>
              <w:t>1. Your name</w:t>
            </w:r>
          </w:p>
        </w:tc>
        <w:tc>
          <w:tcPr>
            <w:tcW w:w="11624" w:type="dxa"/>
          </w:tcPr>
          <w:p w14:paraId="03D07801" w14:textId="77777777" w:rsidR="00AE4AAC" w:rsidRDefault="00AE4AAC" w:rsidP="00AE4AAC">
            <w:pPr>
              <w:pStyle w:val="Heading1"/>
            </w:pPr>
          </w:p>
        </w:tc>
      </w:tr>
      <w:tr w:rsidR="00AE4AAC" w14:paraId="1E6E7E9C" w14:textId="77777777" w:rsidTr="00964655">
        <w:trPr>
          <w:jc w:val="center"/>
        </w:trPr>
        <w:tc>
          <w:tcPr>
            <w:tcW w:w="3544" w:type="dxa"/>
          </w:tcPr>
          <w:p w14:paraId="458ADFD5" w14:textId="77777777" w:rsidR="00AE4AAC" w:rsidRDefault="00AE4AAC" w:rsidP="00AE4AAC">
            <w:pPr>
              <w:pStyle w:val="NICEnormal"/>
            </w:pPr>
            <w:r>
              <w:t>2. Name of organisation</w:t>
            </w:r>
          </w:p>
        </w:tc>
        <w:tc>
          <w:tcPr>
            <w:tcW w:w="11624" w:type="dxa"/>
          </w:tcPr>
          <w:p w14:paraId="7BB9B555" w14:textId="77777777" w:rsidR="00AE4AAC" w:rsidRDefault="00AE4AAC" w:rsidP="00AE4AAC">
            <w:pPr>
              <w:pStyle w:val="Heading1"/>
            </w:pPr>
          </w:p>
        </w:tc>
      </w:tr>
      <w:tr w:rsidR="00AE4AAC" w14:paraId="1BC81F37" w14:textId="77777777" w:rsidTr="00964655">
        <w:trPr>
          <w:jc w:val="center"/>
        </w:trPr>
        <w:tc>
          <w:tcPr>
            <w:tcW w:w="3544" w:type="dxa"/>
          </w:tcPr>
          <w:p w14:paraId="0FFBDC8C" w14:textId="77777777" w:rsidR="00AE4AAC" w:rsidRDefault="00AE4AAC" w:rsidP="00AE4AAC">
            <w:pPr>
              <w:pStyle w:val="NICEnormal"/>
            </w:pPr>
            <w:r>
              <w:lastRenderedPageBreak/>
              <w:t>3. Job title or position</w:t>
            </w:r>
          </w:p>
        </w:tc>
        <w:tc>
          <w:tcPr>
            <w:tcW w:w="11624" w:type="dxa"/>
          </w:tcPr>
          <w:p w14:paraId="4C48B156" w14:textId="77777777" w:rsidR="00AE4AAC" w:rsidRDefault="00AE4AAC" w:rsidP="00AE4AAC">
            <w:pPr>
              <w:pStyle w:val="Heading1"/>
            </w:pPr>
          </w:p>
        </w:tc>
      </w:tr>
      <w:tr w:rsidR="00AE4AAC" w14:paraId="42DF0225" w14:textId="77777777" w:rsidTr="00964655">
        <w:trPr>
          <w:jc w:val="center"/>
        </w:trPr>
        <w:tc>
          <w:tcPr>
            <w:tcW w:w="3544" w:type="dxa"/>
          </w:tcPr>
          <w:p w14:paraId="676234D4" w14:textId="77777777" w:rsidR="00AE4AAC" w:rsidRDefault="00AE4AAC" w:rsidP="00AE4AAC">
            <w:pPr>
              <w:pStyle w:val="NICEnormal"/>
            </w:pPr>
            <w:r>
              <w:t>4. Are you (please tick all that apply):</w:t>
            </w:r>
          </w:p>
        </w:tc>
        <w:tc>
          <w:tcPr>
            <w:tcW w:w="11624" w:type="dxa"/>
          </w:tcPr>
          <w:p w14:paraId="3D919D88" w14:textId="6C973E4D" w:rsidR="001D2862" w:rsidRDefault="00AE4AAC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63860">
              <w:rPr>
                <w:rFonts w:ascii="Arial" w:hAnsi="Arial" w:cs="Arial"/>
                <w:b/>
                <w:bCs/>
              </w:rPr>
            </w:r>
            <w:r w:rsidR="00063860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 w:rsidR="001D2862">
              <w:rPr>
                <w:rStyle w:val="NICEnormalChar"/>
              </w:rPr>
              <w:t xml:space="preserve">commissioning services for </w:t>
            </w:r>
            <w:r w:rsidR="004B1243">
              <w:rPr>
                <w:rStyle w:val="NICEnormalChar"/>
              </w:rPr>
              <w:t xml:space="preserve">a </w:t>
            </w:r>
            <w:r w:rsidR="001D2862">
              <w:rPr>
                <w:rStyle w:val="NICEnormalChar"/>
              </w:rPr>
              <w:t>CCG or NHS England in general?</w:t>
            </w:r>
          </w:p>
          <w:p w14:paraId="16552F31" w14:textId="3C11F807" w:rsidR="001D2862" w:rsidRDefault="001D2862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63860">
              <w:rPr>
                <w:rFonts w:ascii="Arial" w:hAnsi="Arial" w:cs="Arial"/>
                <w:b/>
                <w:bCs/>
              </w:rPr>
            </w:r>
            <w:r w:rsidR="00063860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>
              <w:rPr>
                <w:rStyle w:val="NICEnormalChar"/>
              </w:rPr>
              <w:t xml:space="preserve">commissioning services for </w:t>
            </w:r>
            <w:r w:rsidR="004B1243">
              <w:rPr>
                <w:rStyle w:val="NICEnormalChar"/>
              </w:rPr>
              <w:t xml:space="preserve">a </w:t>
            </w:r>
            <w:r>
              <w:rPr>
                <w:rStyle w:val="NICEnormalChar"/>
              </w:rPr>
              <w:t>CC</w:t>
            </w:r>
            <w:r w:rsidR="003015DE">
              <w:rPr>
                <w:rStyle w:val="NICEnormalChar"/>
              </w:rPr>
              <w:t>G</w:t>
            </w:r>
            <w:r>
              <w:rPr>
                <w:rStyle w:val="NICEnormalChar"/>
              </w:rPr>
              <w:t xml:space="preserve"> or NHS England </w:t>
            </w:r>
            <w:r w:rsidR="004B1243">
              <w:rPr>
                <w:rStyle w:val="NICEnormalChar"/>
              </w:rPr>
              <w:t>for</w:t>
            </w:r>
            <w:r>
              <w:rPr>
                <w:rStyle w:val="NICEnormalChar"/>
              </w:rPr>
              <w:t xml:space="preserve"> the condition for which NIC</w:t>
            </w:r>
            <w:r w:rsidR="004B1243">
              <w:rPr>
                <w:rStyle w:val="NICEnormalChar"/>
              </w:rPr>
              <w:t>E</w:t>
            </w:r>
            <w:r>
              <w:rPr>
                <w:rStyle w:val="NICEnormalChar"/>
              </w:rPr>
              <w:t xml:space="preserve"> is considering</w:t>
            </w:r>
            <w:r w:rsidR="0044410E">
              <w:rPr>
                <w:rStyle w:val="NICEnormalChar"/>
              </w:rPr>
              <w:t xml:space="preserve">         </w:t>
            </w:r>
            <w:r>
              <w:rPr>
                <w:rStyle w:val="NICEnormalChar"/>
              </w:rPr>
              <w:t xml:space="preserve"> </w:t>
            </w:r>
            <w:r w:rsidR="0044410E">
              <w:rPr>
                <w:rStyle w:val="NICEnormalChar"/>
              </w:rPr>
              <w:t xml:space="preserve">              </w:t>
            </w:r>
            <w:r>
              <w:rPr>
                <w:rStyle w:val="NICEnormalChar"/>
              </w:rPr>
              <w:t>this technology?</w:t>
            </w:r>
          </w:p>
          <w:p w14:paraId="5D003AE6" w14:textId="01EFBCCD" w:rsidR="001D2862" w:rsidRDefault="001D2862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63860">
              <w:rPr>
                <w:rFonts w:ascii="Arial" w:hAnsi="Arial" w:cs="Arial"/>
                <w:b/>
                <w:bCs/>
              </w:rPr>
            </w:r>
            <w:r w:rsidR="00063860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>
              <w:rPr>
                <w:rStyle w:val="NICEnormalChar"/>
              </w:rPr>
              <w:t xml:space="preserve">responsible for quality of service delivery in </w:t>
            </w:r>
            <w:r w:rsidR="005D2222">
              <w:rPr>
                <w:rStyle w:val="NICEnormalChar"/>
              </w:rPr>
              <w:t xml:space="preserve">a </w:t>
            </w:r>
            <w:r>
              <w:rPr>
                <w:rStyle w:val="NICEnormalChar"/>
              </w:rPr>
              <w:t>CCG (for example</w:t>
            </w:r>
            <w:r w:rsidR="00D65492">
              <w:rPr>
                <w:rStyle w:val="NICEnormalChar"/>
              </w:rPr>
              <w:t>,</w:t>
            </w:r>
            <w:r>
              <w:rPr>
                <w:rStyle w:val="NICEnormalChar"/>
              </w:rPr>
              <w:t xml:space="preserve"> medical director, public health director, director of nursing)?</w:t>
            </w:r>
          </w:p>
          <w:p w14:paraId="6CE06A0F" w14:textId="7356FE8C" w:rsidR="00AE4AAC" w:rsidRPr="00AE4AAC" w:rsidRDefault="001D2862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063860">
              <w:rPr>
                <w:rFonts w:ascii="Arial" w:hAnsi="Arial" w:cs="Arial"/>
                <w:b/>
                <w:bCs/>
              </w:rPr>
            </w:r>
            <w:r w:rsidR="00063860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>
              <w:rPr>
                <w:rStyle w:val="NICEnormalChar"/>
              </w:rPr>
              <w:t>an expert in treat</w:t>
            </w:r>
            <w:r w:rsidR="005D2222">
              <w:rPr>
                <w:rStyle w:val="NICEnormalChar"/>
              </w:rPr>
              <w:t>ing</w:t>
            </w:r>
            <w:r>
              <w:rPr>
                <w:rStyle w:val="NICEnormalChar"/>
              </w:rPr>
              <w:t xml:space="preserve"> the condition for which NICE is considering this technology?</w:t>
            </w:r>
          </w:p>
          <w:p w14:paraId="7851BFDA" w14:textId="4C51B66C" w:rsidR="00AE4AAC" w:rsidRPr="001D2862" w:rsidRDefault="00AE4AAC" w:rsidP="008527FD">
            <w:pPr>
              <w:pStyle w:val="NICEnormal"/>
              <w:spacing w:line="240" w:lineRule="auto"/>
              <w:rPr>
                <w:rFonts w:ascii="Times New Roman" w:hAnsi="Times New Roman"/>
              </w:rPr>
            </w:pPr>
            <w:r w:rsidRPr="004A0A13">
              <w:rPr>
                <w:rFonts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cs="Arial"/>
                <w:b/>
                <w:bCs/>
              </w:rPr>
              <w:instrText xml:space="preserve"> FORMCHECKBOX </w:instrText>
            </w:r>
            <w:r w:rsidR="00063860">
              <w:rPr>
                <w:rFonts w:cs="Arial"/>
                <w:b/>
                <w:bCs/>
              </w:rPr>
            </w:r>
            <w:r w:rsidR="00063860">
              <w:rPr>
                <w:rFonts w:cs="Arial"/>
                <w:b/>
                <w:bCs/>
              </w:rPr>
              <w:fldChar w:fldCharType="separate"/>
            </w:r>
            <w:r w:rsidRPr="004A0A13">
              <w:rPr>
                <w:rFonts w:cs="Arial"/>
                <w:b/>
                <w:bCs/>
              </w:rPr>
              <w:fldChar w:fldCharType="end"/>
            </w:r>
            <w:r w:rsidRPr="00851A97">
              <w:rPr>
                <w:rFonts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 w:rsidR="001D2862">
              <w:rPr>
                <w:rStyle w:val="NICEnormalChar"/>
              </w:rPr>
              <w:t>an expert in the clinical evidence base support</w:t>
            </w:r>
            <w:r w:rsidR="005D2222">
              <w:rPr>
                <w:rStyle w:val="NICEnormalChar"/>
              </w:rPr>
              <w:t>ing</w:t>
            </w:r>
            <w:r w:rsidR="001D2862">
              <w:rPr>
                <w:rStyle w:val="NICEnormalChar"/>
              </w:rPr>
              <w:t xml:space="preserve"> the technology (for example, </w:t>
            </w:r>
            <w:r w:rsidR="0021441E">
              <w:rPr>
                <w:rStyle w:val="NICEnormalChar"/>
              </w:rPr>
              <w:t>an investigator</w:t>
            </w:r>
            <w:r w:rsidR="00167819">
              <w:rPr>
                <w:rStyle w:val="NICEnormalChar"/>
              </w:rPr>
              <w:t xml:space="preserve"> </w:t>
            </w:r>
            <w:r w:rsidR="001D2862">
              <w:rPr>
                <w:rStyle w:val="NICEnormalChar"/>
              </w:rPr>
              <w:t>in clinical trials for the technology)?</w:t>
            </w:r>
          </w:p>
          <w:p w14:paraId="1ED740D6" w14:textId="50ED2DBE" w:rsidR="005737FE" w:rsidRPr="005737FE" w:rsidRDefault="00AE4AAC" w:rsidP="005737FE">
            <w:pPr>
              <w:pStyle w:val="Paragraphnonumbers"/>
            </w:pPr>
            <w:r w:rsidRPr="004A0A13">
              <w:rPr>
                <w:rFonts w:cs="Arial"/>
                <w:b/>
                <w:bCs/>
                <w:lang w:eastAsia="en-US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cs="Arial"/>
                <w:b/>
                <w:bCs/>
              </w:rPr>
              <w:instrText xml:space="preserve"> FORMCHECKBOX </w:instrText>
            </w:r>
            <w:r w:rsidR="00063860">
              <w:rPr>
                <w:rFonts w:cs="Arial"/>
                <w:b/>
                <w:bCs/>
                <w:lang w:eastAsia="en-US"/>
              </w:rPr>
            </w:r>
            <w:r w:rsidR="00063860">
              <w:rPr>
                <w:rFonts w:cs="Arial"/>
                <w:b/>
                <w:bCs/>
                <w:lang w:eastAsia="en-US"/>
              </w:rPr>
              <w:fldChar w:fldCharType="separate"/>
            </w:r>
            <w:r w:rsidRPr="004A0A13">
              <w:rPr>
                <w:rFonts w:cs="Arial"/>
                <w:b/>
                <w:bCs/>
                <w:lang w:eastAsia="en-US"/>
              </w:rPr>
              <w:fldChar w:fldCharType="end"/>
            </w:r>
            <w:r w:rsidRPr="00851A97">
              <w:rPr>
                <w:rFonts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  <w:t>other</w:t>
            </w:r>
            <w:r w:rsidR="005737FE">
              <w:rPr>
                <w:rStyle w:val="NICEnormalChar"/>
              </w:rPr>
              <w:t xml:space="preserve"> (p</w:t>
            </w:r>
            <w:r w:rsidRPr="00AE4AAC">
              <w:rPr>
                <w:rStyle w:val="NICEnormalChar"/>
              </w:rPr>
              <w:t>lease specify):</w:t>
            </w:r>
            <w:r w:rsidRPr="00851A97" w:rsidDel="00E5420D">
              <w:rPr>
                <w:rFonts w:cs="Arial"/>
                <w:bCs/>
              </w:rPr>
              <w:t xml:space="preserve"> </w:t>
            </w:r>
          </w:p>
        </w:tc>
      </w:tr>
      <w:tr w:rsidR="00AE4AAC" w14:paraId="66BEA9AC" w14:textId="77777777" w:rsidTr="00964655">
        <w:trPr>
          <w:jc w:val="center"/>
        </w:trPr>
        <w:tc>
          <w:tcPr>
            <w:tcW w:w="3544" w:type="dxa"/>
          </w:tcPr>
          <w:p w14:paraId="514B0853" w14:textId="171D0274" w:rsidR="00AE4AAC" w:rsidRPr="00AE4AAC" w:rsidRDefault="00AE4AAC" w:rsidP="008F3374">
            <w:pPr>
              <w:pStyle w:val="NICEnormal"/>
            </w:pPr>
            <w:r w:rsidRPr="0061685C">
              <w:t xml:space="preserve">5a. Brief description of the organisation (including who funds </w:t>
            </w:r>
            <w:r w:rsidR="00E2710D">
              <w:t>it</w:t>
            </w:r>
            <w:r w:rsidRPr="0061685C">
              <w:t>)</w:t>
            </w:r>
            <w:r w:rsidR="00034377">
              <w:t>.</w:t>
            </w:r>
          </w:p>
        </w:tc>
        <w:tc>
          <w:tcPr>
            <w:tcW w:w="11624" w:type="dxa"/>
          </w:tcPr>
          <w:p w14:paraId="468B3D62" w14:textId="77777777" w:rsidR="00AE4AAC" w:rsidRDefault="00AE4AAC" w:rsidP="00AE4AAC">
            <w:pPr>
              <w:pStyle w:val="Heading1"/>
            </w:pPr>
          </w:p>
        </w:tc>
      </w:tr>
      <w:tr w:rsidR="008F3374" w14:paraId="0AD53563" w14:textId="77777777" w:rsidTr="00964655">
        <w:trPr>
          <w:jc w:val="center"/>
        </w:trPr>
        <w:tc>
          <w:tcPr>
            <w:tcW w:w="3544" w:type="dxa"/>
          </w:tcPr>
          <w:p w14:paraId="59E9BA22" w14:textId="4BD5F47A" w:rsidR="008F3374" w:rsidRPr="0061685C" w:rsidRDefault="008F3374" w:rsidP="00412B75">
            <w:pPr>
              <w:pStyle w:val="NICEnormal"/>
            </w:pPr>
            <w:r w:rsidRPr="0061685C">
              <w:t xml:space="preserve">5b. </w:t>
            </w:r>
            <w:r>
              <w:t>Do you have any direct or indirect links with, or funding from, the tobacco industry?</w:t>
            </w:r>
          </w:p>
        </w:tc>
        <w:tc>
          <w:tcPr>
            <w:tcW w:w="11624" w:type="dxa"/>
          </w:tcPr>
          <w:p w14:paraId="76969B6A" w14:textId="77777777" w:rsidR="008F3374" w:rsidRDefault="008F3374" w:rsidP="00AE4AAC">
            <w:pPr>
              <w:pStyle w:val="Heading1"/>
            </w:pPr>
          </w:p>
        </w:tc>
      </w:tr>
      <w:tr w:rsidR="00CE2A47" w14:paraId="52ED05C7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30915816" w14:textId="77777777" w:rsidR="00CE2A47" w:rsidRPr="00D01336" w:rsidRDefault="00CE2A47" w:rsidP="00412B75">
            <w:pPr>
              <w:pStyle w:val="NICEnormal"/>
            </w:pPr>
            <w:r w:rsidRPr="00412B75">
              <w:rPr>
                <w:b/>
                <w:bCs/>
              </w:rPr>
              <w:t>Current treatment of the condition in the NHS</w:t>
            </w:r>
          </w:p>
        </w:tc>
      </w:tr>
      <w:tr w:rsidR="008527FD" w14:paraId="23FBA7AD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6A038F90" w14:textId="77777777" w:rsidR="008527FD" w:rsidRPr="0061685C" w:rsidRDefault="00CE2A47" w:rsidP="00412B75">
            <w:pPr>
              <w:pStyle w:val="NICEnormal"/>
            </w:pPr>
            <w:r w:rsidRPr="0061685C">
              <w:lastRenderedPageBreak/>
              <w:t xml:space="preserve">6. </w:t>
            </w:r>
            <w:r w:rsidR="008527FD" w:rsidRPr="0061685C">
              <w:t xml:space="preserve">Are any clinical guidelines used in the treatment of the condition, and if so, which? </w:t>
            </w:r>
          </w:p>
        </w:tc>
        <w:tc>
          <w:tcPr>
            <w:tcW w:w="11624" w:type="dxa"/>
          </w:tcPr>
          <w:p w14:paraId="25A77336" w14:textId="77777777" w:rsidR="008527FD" w:rsidRDefault="008527FD">
            <w:pPr>
              <w:pStyle w:val="Numberedheading2"/>
              <w:ind w:left="0"/>
            </w:pPr>
          </w:p>
        </w:tc>
      </w:tr>
      <w:tr w:rsidR="008527FD" w14:paraId="53DC1077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085C4F26" w14:textId="368620C4" w:rsidR="008527FD" w:rsidRPr="00D01336" w:rsidRDefault="00CE2A47" w:rsidP="00412B75">
            <w:pPr>
              <w:pStyle w:val="NICEnormal"/>
            </w:pPr>
            <w:r w:rsidRPr="0061685C">
              <w:t xml:space="preserve">7. </w:t>
            </w:r>
            <w:r w:rsidR="008527FD" w:rsidRPr="0061685C">
              <w:t>Is the pathway of care well defined</w:t>
            </w:r>
            <w:r w:rsidR="00CB7E26">
              <w:t>? Does it</w:t>
            </w:r>
            <w:r w:rsidR="008527FD" w:rsidRPr="0061685C">
              <w:t xml:space="preserve"> var</w:t>
            </w:r>
            <w:r w:rsidR="00CB7E26">
              <w:t>y</w:t>
            </w:r>
            <w:r w:rsidR="008527FD" w:rsidRPr="0061685C">
              <w:t xml:space="preserve"> or </w:t>
            </w:r>
            <w:r w:rsidR="00CB7E26">
              <w:t xml:space="preserve">are there </w:t>
            </w:r>
            <w:r w:rsidR="008527FD" w:rsidRPr="0061685C">
              <w:t>differences of opinion between professionals across the NHS? (</w:t>
            </w:r>
            <w:r w:rsidR="0010758C">
              <w:t xml:space="preserve">Please state </w:t>
            </w:r>
            <w:r w:rsidR="008527FD" w:rsidRPr="0061685C">
              <w:t>if your experience is from outside England</w:t>
            </w:r>
            <w:r w:rsidR="0010758C">
              <w:t>.</w:t>
            </w:r>
            <w:r w:rsidR="008527FD" w:rsidRPr="0061685C">
              <w:t>)</w:t>
            </w:r>
          </w:p>
        </w:tc>
        <w:tc>
          <w:tcPr>
            <w:tcW w:w="11624" w:type="dxa"/>
          </w:tcPr>
          <w:p w14:paraId="58551A3A" w14:textId="77777777" w:rsidR="008527FD" w:rsidRDefault="008527FD">
            <w:pPr>
              <w:pStyle w:val="Numberedheading2"/>
              <w:ind w:left="0"/>
            </w:pPr>
          </w:p>
        </w:tc>
      </w:tr>
      <w:tr w:rsidR="008527FD" w14:paraId="13E7F913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3C708690" w14:textId="287A008C" w:rsidR="008527FD" w:rsidRPr="00D01336" w:rsidRDefault="00CE2A47" w:rsidP="00412B75">
            <w:pPr>
              <w:pStyle w:val="NICEnormal"/>
            </w:pPr>
            <w:r w:rsidRPr="0061685C">
              <w:t xml:space="preserve">8. </w:t>
            </w:r>
            <w:r w:rsidR="008527FD" w:rsidRPr="0061685C">
              <w:t xml:space="preserve">What impact would the </w:t>
            </w:r>
            <w:r w:rsidRPr="0061685C">
              <w:t>technology</w:t>
            </w:r>
            <w:r w:rsidR="008527FD" w:rsidRPr="0061685C">
              <w:t xml:space="preserve"> have on the current </w:t>
            </w:r>
            <w:r w:rsidR="008527FD" w:rsidRPr="00D01336">
              <w:t xml:space="preserve">pathway of care? </w:t>
            </w:r>
          </w:p>
        </w:tc>
        <w:tc>
          <w:tcPr>
            <w:tcW w:w="11624" w:type="dxa"/>
          </w:tcPr>
          <w:p w14:paraId="43E71A47" w14:textId="77777777" w:rsidR="008527FD" w:rsidRDefault="008527FD">
            <w:pPr>
              <w:pStyle w:val="Numberedheading2"/>
            </w:pPr>
          </w:p>
        </w:tc>
      </w:tr>
      <w:tr w:rsidR="00CE2A47" w14:paraId="6D606B4A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454B1B3A" w14:textId="77777777" w:rsidR="00CE2A47" w:rsidRPr="00D01336" w:rsidRDefault="00CE2A47" w:rsidP="00412B75">
            <w:pPr>
              <w:pStyle w:val="NICEnormal"/>
            </w:pPr>
            <w:r w:rsidRPr="00412B75">
              <w:rPr>
                <w:b/>
                <w:bCs/>
              </w:rPr>
              <w:t>The use of the technology</w:t>
            </w:r>
          </w:p>
        </w:tc>
      </w:tr>
      <w:tr w:rsidR="00CE2A47" w14:paraId="438673EF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2700F351" w14:textId="77777777" w:rsidR="00CE2A47" w:rsidRDefault="00CE2A47" w:rsidP="00412B75">
            <w:pPr>
              <w:pStyle w:val="NICEnormal"/>
            </w:pPr>
            <w:r>
              <w:t xml:space="preserve">9. </w:t>
            </w:r>
            <w:r w:rsidRPr="0061685C">
              <w:t>To what extent and in which population(s) is the technology</w:t>
            </w:r>
            <w:r w:rsidRPr="00D01336">
              <w:t xml:space="preserve"> being used in your local </w:t>
            </w:r>
            <w:r w:rsidRPr="00E478AF">
              <w:t>health economy?</w:t>
            </w:r>
          </w:p>
        </w:tc>
        <w:tc>
          <w:tcPr>
            <w:tcW w:w="11624" w:type="dxa"/>
          </w:tcPr>
          <w:p w14:paraId="6A832099" w14:textId="77777777" w:rsidR="00CE2A47" w:rsidRDefault="00CE2A47">
            <w:pPr>
              <w:pStyle w:val="Numberedheading2"/>
              <w:ind w:left="0"/>
            </w:pPr>
          </w:p>
        </w:tc>
      </w:tr>
      <w:tr w:rsidR="008527FD" w14:paraId="582F2187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2841417A" w14:textId="4F694A5F" w:rsidR="008527FD" w:rsidRDefault="00CE2A47" w:rsidP="0044410E">
            <w:pPr>
              <w:pStyle w:val="NICEnormal"/>
            </w:pPr>
            <w:r>
              <w:lastRenderedPageBreak/>
              <w:t xml:space="preserve">10. </w:t>
            </w:r>
            <w:r w:rsidR="008527FD" w:rsidRPr="0089108E">
              <w:t xml:space="preserve">Will </w:t>
            </w:r>
            <w:r>
              <w:t xml:space="preserve">the technology </w:t>
            </w:r>
            <w:r w:rsidR="008527FD" w:rsidRPr="0089108E">
              <w:t>be</w:t>
            </w:r>
            <w:r>
              <w:t xml:space="preserve"> </w:t>
            </w:r>
            <w:r w:rsidR="008527FD" w:rsidRPr="0089108E">
              <w:t xml:space="preserve">used </w:t>
            </w:r>
            <w:r>
              <w:t xml:space="preserve">(or is it already used) </w:t>
            </w:r>
            <w:r w:rsidR="008527FD" w:rsidRPr="0089108E">
              <w:t xml:space="preserve">in the same way as </w:t>
            </w:r>
            <w:r w:rsidR="008527FD" w:rsidRPr="00462BBA">
              <w:t>current care</w:t>
            </w:r>
            <w:r w:rsidR="008527FD" w:rsidRPr="0089108E">
              <w:t xml:space="preserve"> in </w:t>
            </w:r>
            <w:r w:rsidR="008527FD">
              <w:t xml:space="preserve">NHS </w:t>
            </w:r>
            <w:r w:rsidR="008527FD" w:rsidRPr="0089108E">
              <w:t>clinical practice</w:t>
            </w:r>
            <w:r w:rsidR="008527FD" w:rsidRPr="00462BBA">
              <w:t xml:space="preserve">? </w:t>
            </w:r>
          </w:p>
        </w:tc>
        <w:tc>
          <w:tcPr>
            <w:tcW w:w="11624" w:type="dxa"/>
          </w:tcPr>
          <w:p w14:paraId="6A79A801" w14:textId="77777777" w:rsidR="008527FD" w:rsidRDefault="008527FD" w:rsidP="00015B72">
            <w:pPr>
              <w:pStyle w:val="Numberedheading2"/>
              <w:ind w:left="0"/>
            </w:pPr>
          </w:p>
        </w:tc>
      </w:tr>
      <w:tr w:rsidR="008F3374" w14:paraId="6D05EEBA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5359C7D9" w14:textId="1439C2EA" w:rsidR="008F3374" w:rsidRDefault="008F3374" w:rsidP="0044410E">
            <w:pPr>
              <w:pStyle w:val="Bullets"/>
              <w:ind w:left="601" w:hanging="601"/>
            </w:pPr>
            <w:r w:rsidRPr="002749BA">
              <w:t>How does healthcare resource use differ between the technology and current care?</w:t>
            </w:r>
          </w:p>
        </w:tc>
        <w:tc>
          <w:tcPr>
            <w:tcW w:w="11624" w:type="dxa"/>
          </w:tcPr>
          <w:p w14:paraId="3654C492" w14:textId="77777777" w:rsidR="008F3374" w:rsidRDefault="008F3374" w:rsidP="00015B72">
            <w:pPr>
              <w:pStyle w:val="Numberedheading2"/>
              <w:ind w:left="0"/>
            </w:pPr>
          </w:p>
        </w:tc>
      </w:tr>
      <w:tr w:rsidR="008F3374" w14:paraId="1F2C7BB8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463D39F1" w14:textId="21E6BC8A" w:rsidR="008F3374" w:rsidRDefault="008F3374" w:rsidP="0044410E">
            <w:pPr>
              <w:pStyle w:val="Bullets"/>
              <w:ind w:left="596" w:hanging="596"/>
            </w:pPr>
            <w:r w:rsidRPr="002749BA">
              <w:t>In what clinical setting should</w:t>
            </w:r>
            <w:r>
              <w:t xml:space="preserve"> </w:t>
            </w:r>
            <w:r w:rsidRPr="002749BA">
              <w:t>the technology be used? (</w:t>
            </w:r>
            <w:r>
              <w:t>F</w:t>
            </w:r>
            <w:r w:rsidRPr="00412B75">
              <w:t>or example, primary or secondary care, specialist clinics</w:t>
            </w:r>
            <w:r>
              <w:t>.</w:t>
            </w:r>
            <w:r w:rsidRPr="00412B75">
              <w:t>)</w:t>
            </w:r>
            <w:r w:rsidRPr="002749BA">
              <w:t xml:space="preserve"> </w:t>
            </w:r>
          </w:p>
        </w:tc>
        <w:tc>
          <w:tcPr>
            <w:tcW w:w="11624" w:type="dxa"/>
          </w:tcPr>
          <w:p w14:paraId="35E4A220" w14:textId="77777777" w:rsidR="008F3374" w:rsidRDefault="008F3374" w:rsidP="00015B72">
            <w:pPr>
              <w:pStyle w:val="Numberedheading2"/>
              <w:ind w:left="0"/>
            </w:pPr>
          </w:p>
        </w:tc>
      </w:tr>
      <w:tr w:rsidR="008F3374" w14:paraId="1D1248DA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33CE06C9" w14:textId="2BDBCE34" w:rsidR="008F3374" w:rsidRDefault="008F3374" w:rsidP="0044410E">
            <w:pPr>
              <w:pStyle w:val="Bullets"/>
              <w:ind w:left="596" w:hanging="596"/>
            </w:pPr>
            <w:r>
              <w:t>What</w:t>
            </w:r>
            <w:r w:rsidRPr="002749BA">
              <w:t xml:space="preserve"> investment </w:t>
            </w:r>
            <w:r>
              <w:t xml:space="preserve">is </w:t>
            </w:r>
            <w:r w:rsidRPr="002749BA">
              <w:t>needed to introduce</w:t>
            </w:r>
            <w:r w:rsidRPr="00412B75">
              <w:t xml:space="preserve"> the technology</w:t>
            </w:r>
            <w:r w:rsidRPr="002749BA">
              <w:t>?</w:t>
            </w:r>
            <w:r>
              <w:t xml:space="preserve"> </w:t>
            </w:r>
            <w:r w:rsidRPr="002749BA">
              <w:t>(</w:t>
            </w:r>
            <w:r>
              <w:t>F</w:t>
            </w:r>
            <w:r w:rsidRPr="002749BA">
              <w:t xml:space="preserve">or example, </w:t>
            </w:r>
            <w:r>
              <w:t xml:space="preserve">for </w:t>
            </w:r>
            <w:r w:rsidRPr="002749BA">
              <w:t>facilities, equipment, or training</w:t>
            </w:r>
            <w:r>
              <w:t>.</w:t>
            </w:r>
            <w:r w:rsidRPr="002749BA">
              <w:t>)</w:t>
            </w:r>
          </w:p>
        </w:tc>
        <w:tc>
          <w:tcPr>
            <w:tcW w:w="11624" w:type="dxa"/>
          </w:tcPr>
          <w:p w14:paraId="01E72F68" w14:textId="77777777" w:rsidR="008F3374" w:rsidRDefault="008F3374" w:rsidP="00015B72">
            <w:pPr>
              <w:pStyle w:val="Numberedheading2"/>
              <w:ind w:left="0"/>
            </w:pPr>
          </w:p>
        </w:tc>
      </w:tr>
      <w:tr w:rsidR="008F3374" w14:paraId="6B3D0290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3DAE9F74" w14:textId="1B9A1086" w:rsidR="008F3374" w:rsidRDefault="008F3374" w:rsidP="0044410E">
            <w:pPr>
              <w:pStyle w:val="Bullets"/>
              <w:ind w:left="601" w:hanging="601"/>
            </w:pPr>
            <w:r>
              <w:t xml:space="preserve">If there are any rules (informal or formal) for starting and stopping treatment with the technology, does this </w:t>
            </w:r>
            <w:r>
              <w:lastRenderedPageBreak/>
              <w:t>include any additional testing?</w:t>
            </w:r>
          </w:p>
        </w:tc>
        <w:tc>
          <w:tcPr>
            <w:tcW w:w="11624" w:type="dxa"/>
          </w:tcPr>
          <w:p w14:paraId="6F27F709" w14:textId="77777777" w:rsidR="008F3374" w:rsidRDefault="008F3374" w:rsidP="00015B72">
            <w:pPr>
              <w:pStyle w:val="Numberedheading2"/>
              <w:ind w:left="0"/>
            </w:pPr>
          </w:p>
        </w:tc>
      </w:tr>
      <w:tr w:rsidR="00CE2A47" w14:paraId="5B1EE926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232618DA" w14:textId="6C532A3E" w:rsidR="00CE2A47" w:rsidRDefault="00CE2A47" w:rsidP="00015B72">
            <w:pPr>
              <w:pStyle w:val="NICEnormal"/>
            </w:pPr>
            <w:r>
              <w:t xml:space="preserve">11. </w:t>
            </w:r>
            <w:r w:rsidRPr="00990053">
              <w:t xml:space="preserve">What is the outcome of any evaluations or audits of the use of the </w:t>
            </w:r>
            <w:r>
              <w:t>technology?</w:t>
            </w:r>
          </w:p>
        </w:tc>
        <w:tc>
          <w:tcPr>
            <w:tcW w:w="11624" w:type="dxa"/>
          </w:tcPr>
          <w:p w14:paraId="079430C0" w14:textId="77777777" w:rsidR="00CE2A47" w:rsidRDefault="00CE2A47" w:rsidP="00CE2A47">
            <w:pPr>
              <w:pStyle w:val="Numberedheading2"/>
              <w:ind w:left="0"/>
            </w:pPr>
          </w:p>
        </w:tc>
      </w:tr>
      <w:tr w:rsidR="00C333EB" w14:paraId="220635AF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337EC988" w14:textId="25C76AED" w:rsidR="00C333EB" w:rsidRPr="00D01336" w:rsidRDefault="00C333EB" w:rsidP="00412B75">
            <w:pPr>
              <w:pStyle w:val="NICEnormal"/>
            </w:pPr>
            <w:r w:rsidRPr="00412B75">
              <w:rPr>
                <w:b/>
                <w:bCs/>
              </w:rPr>
              <w:t>Equality</w:t>
            </w:r>
          </w:p>
        </w:tc>
      </w:tr>
      <w:tr w:rsidR="00CE2A47" w14:paraId="3DD2D9AC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962883D" w14:textId="351448C8" w:rsidR="00CE2A47" w:rsidRDefault="00CE2A47" w:rsidP="00B85676">
            <w:pPr>
              <w:pStyle w:val="NICEnormal"/>
            </w:pPr>
            <w:r>
              <w:t>12</w:t>
            </w:r>
            <w:r w:rsidR="00B85676">
              <w:t>a</w:t>
            </w:r>
            <w:r>
              <w:t xml:space="preserve">. </w:t>
            </w:r>
            <w:r w:rsidRPr="001A4177">
              <w:t xml:space="preserve">Are there any potential </w:t>
            </w:r>
            <w:hyperlink r:id="rId7" w:history="1">
              <w:r w:rsidR="00E01FC0" w:rsidRPr="00E01FC0">
                <w:rPr>
                  <w:rStyle w:val="Hyperlink"/>
                </w:rPr>
                <w:t>equality issues</w:t>
              </w:r>
            </w:hyperlink>
            <w:r w:rsidRPr="001A4177">
              <w:t xml:space="preserve"> that should be taken into account when considering this treatment?</w:t>
            </w:r>
          </w:p>
        </w:tc>
        <w:tc>
          <w:tcPr>
            <w:tcW w:w="11624" w:type="dxa"/>
          </w:tcPr>
          <w:p w14:paraId="54117C1A" w14:textId="77777777" w:rsidR="00CE2A47" w:rsidRPr="001A4177" w:rsidRDefault="00CE2A47" w:rsidP="00CE2A47">
            <w:pPr>
              <w:pStyle w:val="NICEnormal"/>
            </w:pPr>
          </w:p>
        </w:tc>
      </w:tr>
      <w:tr w:rsidR="00B85676" w14:paraId="194B5704" w14:textId="77777777" w:rsidTr="0096465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5B359BF1" w14:textId="778AE8CF" w:rsidR="00B85676" w:rsidRDefault="00B85676" w:rsidP="00CE2A47">
            <w:pPr>
              <w:pStyle w:val="NICEnormal"/>
            </w:pPr>
            <w:r>
              <w:t xml:space="preserve">12b. </w:t>
            </w:r>
            <w:r w:rsidRPr="001C1588">
              <w:t>C</w:t>
            </w:r>
            <w:r>
              <w:t>o</w:t>
            </w:r>
            <w:r w:rsidRPr="001C1588">
              <w:t xml:space="preserve">nsider whether </w:t>
            </w:r>
            <w:r>
              <w:t>these issues</w:t>
            </w:r>
            <w:r w:rsidRPr="001C1588">
              <w:t xml:space="preserve"> are different from </w:t>
            </w:r>
            <w:r>
              <w:t>issues with current care</w:t>
            </w:r>
            <w:r w:rsidRPr="001C1588">
              <w:t xml:space="preserve"> and why.</w:t>
            </w:r>
          </w:p>
        </w:tc>
        <w:tc>
          <w:tcPr>
            <w:tcW w:w="11624" w:type="dxa"/>
          </w:tcPr>
          <w:p w14:paraId="32AC5BD2" w14:textId="77777777" w:rsidR="00B85676" w:rsidRPr="001A4177" w:rsidRDefault="00B85676" w:rsidP="00CE2A47">
            <w:pPr>
              <w:pStyle w:val="NICEnormal"/>
            </w:pPr>
          </w:p>
        </w:tc>
      </w:tr>
    </w:tbl>
    <w:p w14:paraId="0A09026F" w14:textId="77777777" w:rsidR="00E61FE2" w:rsidRDefault="00E61FE2" w:rsidP="00E61FE2">
      <w:pPr>
        <w:rPr>
          <w:rFonts w:ascii="Arial" w:hAnsi="Arial" w:cs="Arial"/>
          <w:bCs/>
        </w:rPr>
      </w:pPr>
    </w:p>
    <w:p w14:paraId="16AF1E30" w14:textId="5725E450" w:rsidR="00E61FE2" w:rsidRDefault="00E61FE2" w:rsidP="0044410E">
      <w:pPr>
        <w:rPr>
          <w:rFonts w:cs="Arial"/>
        </w:rPr>
      </w:pPr>
      <w:r w:rsidRPr="00E61FE2">
        <w:rPr>
          <w:rFonts w:ascii="Arial" w:hAnsi="Arial" w:cs="Arial"/>
          <w:bCs/>
        </w:rPr>
        <w:t>Thank you for your time.</w:t>
      </w:r>
    </w:p>
    <w:p w14:paraId="199DFC9E" w14:textId="77777777" w:rsidR="00E61FE2" w:rsidRDefault="00E61FE2" w:rsidP="0044410E"/>
    <w:p w14:paraId="4DB17932" w14:textId="7023D325" w:rsidR="00AE4AAC" w:rsidRPr="00AE4AAC" w:rsidRDefault="00E61FE2" w:rsidP="0044410E">
      <w:pPr>
        <w:pStyle w:val="NICEnormal"/>
      </w:pPr>
      <w:r w:rsidRPr="001F672D">
        <w:t xml:space="preserve">Please </w:t>
      </w:r>
      <w:r>
        <w:t xml:space="preserve">log in to your NICE </w:t>
      </w:r>
      <w:r w:rsidR="00BB2FA0">
        <w:t>D</w:t>
      </w:r>
      <w:r>
        <w:t>ocs account to upload your completed submission.</w:t>
      </w:r>
    </w:p>
    <w:sectPr w:rsidR="00AE4AAC" w:rsidRPr="00AE4AAC" w:rsidSect="00412B75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77C0A" w14:textId="77777777" w:rsidR="00AE4AAC" w:rsidRDefault="00AE4AAC" w:rsidP="00446BEE">
      <w:r>
        <w:separator/>
      </w:r>
    </w:p>
  </w:endnote>
  <w:endnote w:type="continuationSeparator" w:id="0">
    <w:p w14:paraId="3897FFE7" w14:textId="77777777" w:rsidR="00AE4AAC" w:rsidRDefault="00AE4AAC" w:rsidP="0044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D9BF0" w14:textId="77777777" w:rsidR="008527FD" w:rsidRDefault="008527FD">
    <w:pPr>
      <w:pStyle w:val="Footer"/>
    </w:pPr>
    <w:r>
      <w:t>Commissioning organisation submission</w:t>
    </w:r>
  </w:p>
  <w:p w14:paraId="74A3FB89" w14:textId="77777777" w:rsidR="00446BEE" w:rsidRDefault="008527FD">
    <w:pPr>
      <w:pStyle w:val="Footer"/>
    </w:pPr>
    <w:r w:rsidRPr="008527FD">
      <w:rPr>
        <w:highlight w:val="lightGray"/>
      </w:rPr>
      <w:t>[Insert title here]</w:t>
    </w:r>
    <w:r w:rsidR="00446BEE">
      <w:tab/>
    </w:r>
    <w:r w:rsidR="00446BEE">
      <w:tab/>
    </w:r>
    <w:r w:rsidR="00446BEE">
      <w:fldChar w:fldCharType="begin"/>
    </w:r>
    <w:r w:rsidR="00446BEE">
      <w:instrText xml:space="preserve"> PAGE </w:instrText>
    </w:r>
    <w:r w:rsidR="00446BEE">
      <w:fldChar w:fldCharType="separate"/>
    </w:r>
    <w:r w:rsidR="00063860">
      <w:rPr>
        <w:noProof/>
      </w:rPr>
      <w:t>1</w:t>
    </w:r>
    <w:r w:rsidR="00446BEE">
      <w:fldChar w:fldCharType="end"/>
    </w:r>
    <w:r w:rsidR="00446BEE">
      <w:t xml:space="preserve"> of </w:t>
    </w:r>
    <w:r w:rsidR="00063860">
      <w:fldChar w:fldCharType="begin"/>
    </w:r>
    <w:r w:rsidR="00063860">
      <w:instrText xml:space="preserve"> NUMPAGES  </w:instrText>
    </w:r>
    <w:r w:rsidR="00063860">
      <w:fldChar w:fldCharType="separate"/>
    </w:r>
    <w:r w:rsidR="00063860">
      <w:rPr>
        <w:noProof/>
      </w:rPr>
      <w:t>5</w:t>
    </w:r>
    <w:r w:rsidR="0006386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EA049" w14:textId="77777777" w:rsidR="00AE4AAC" w:rsidRDefault="00AE4AAC" w:rsidP="00446BEE">
      <w:r>
        <w:separator/>
      </w:r>
    </w:p>
  </w:footnote>
  <w:footnote w:type="continuationSeparator" w:id="0">
    <w:p w14:paraId="52323DAF" w14:textId="77777777" w:rsidR="00AE4AAC" w:rsidRDefault="00AE4AAC" w:rsidP="00446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5784A" w14:textId="77777777" w:rsidR="00AE4AAC" w:rsidRDefault="00AE4AAC">
    <w:pPr>
      <w:pStyle w:val="Header"/>
    </w:pPr>
    <w:r>
      <w:rPr>
        <w:noProof/>
      </w:rPr>
      <w:drawing>
        <wp:inline distT="0" distB="0" distL="0" distR="0" wp14:anchorId="4A02A0DC" wp14:editId="61E1FA9A">
          <wp:extent cx="3400425" cy="600075"/>
          <wp:effectExtent l="0" t="0" r="0" b="0"/>
          <wp:docPr id="1" name="Picture 1" descr="NICE-Master-72dpi-1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-Master-72dpi-1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33A8C"/>
    <w:multiLevelType w:val="hybridMultilevel"/>
    <w:tmpl w:val="7A546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66D09"/>
    <w:multiLevelType w:val="hybridMultilevel"/>
    <w:tmpl w:val="9CF2761C"/>
    <w:lvl w:ilvl="0" w:tplc="A6B849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E46ADD0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6F4E6F"/>
    <w:multiLevelType w:val="hybridMultilevel"/>
    <w:tmpl w:val="5E3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E6739"/>
    <w:multiLevelType w:val="hybridMultilevel"/>
    <w:tmpl w:val="B65EAA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15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12"/>
    <w:lvlOverride w:ilvl="0">
      <w:startOverride w:val="1"/>
    </w:lvlOverride>
  </w:num>
  <w:num w:numId="20">
    <w:abstractNumId w:val="10"/>
  </w:num>
  <w:num w:numId="21">
    <w:abstractNumId w:val="17"/>
  </w:num>
  <w:num w:numId="22">
    <w:abstractNumId w:val="14"/>
  </w:num>
  <w:num w:numId="23">
    <w:abstractNumId w:val="14"/>
    <w:lvlOverride w:ilvl="0">
      <w:startOverride w:val="6"/>
    </w:lvlOverride>
  </w:num>
  <w:num w:numId="24">
    <w:abstractNumId w:val="14"/>
    <w:lvlOverride w:ilvl="0">
      <w:startOverride w:val="6"/>
    </w:lvlOverride>
  </w:num>
  <w:num w:numId="25">
    <w:abstractNumId w:val="1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AC"/>
    <w:rsid w:val="000053F8"/>
    <w:rsid w:val="00015B72"/>
    <w:rsid w:val="00024D0A"/>
    <w:rsid w:val="00034377"/>
    <w:rsid w:val="000472DC"/>
    <w:rsid w:val="00063860"/>
    <w:rsid w:val="00070065"/>
    <w:rsid w:val="000A4FEE"/>
    <w:rsid w:val="000B5939"/>
    <w:rsid w:val="0010758C"/>
    <w:rsid w:val="00111CCE"/>
    <w:rsid w:val="001134E7"/>
    <w:rsid w:val="00167819"/>
    <w:rsid w:val="0017149E"/>
    <w:rsid w:val="0017169E"/>
    <w:rsid w:val="00181A4A"/>
    <w:rsid w:val="001B0EE9"/>
    <w:rsid w:val="001B65B3"/>
    <w:rsid w:val="001D2862"/>
    <w:rsid w:val="001E76BE"/>
    <w:rsid w:val="002029A6"/>
    <w:rsid w:val="0021441E"/>
    <w:rsid w:val="002408EA"/>
    <w:rsid w:val="002749BA"/>
    <w:rsid w:val="002819D7"/>
    <w:rsid w:val="002C0162"/>
    <w:rsid w:val="002C1A7E"/>
    <w:rsid w:val="002D3376"/>
    <w:rsid w:val="002F3BD9"/>
    <w:rsid w:val="003015DE"/>
    <w:rsid w:val="00311ED0"/>
    <w:rsid w:val="003648C5"/>
    <w:rsid w:val="003722FA"/>
    <w:rsid w:val="003870FD"/>
    <w:rsid w:val="003C7AAF"/>
    <w:rsid w:val="003D64AE"/>
    <w:rsid w:val="004075B6"/>
    <w:rsid w:val="00412B75"/>
    <w:rsid w:val="00420952"/>
    <w:rsid w:val="00433EFF"/>
    <w:rsid w:val="00443081"/>
    <w:rsid w:val="0044410E"/>
    <w:rsid w:val="00446BEE"/>
    <w:rsid w:val="004B1243"/>
    <w:rsid w:val="004E3C46"/>
    <w:rsid w:val="005025A1"/>
    <w:rsid w:val="0057281E"/>
    <w:rsid w:val="005737FE"/>
    <w:rsid w:val="005D2222"/>
    <w:rsid w:val="005F69E9"/>
    <w:rsid w:val="0061685C"/>
    <w:rsid w:val="006921E1"/>
    <w:rsid w:val="006A396D"/>
    <w:rsid w:val="006F4B25"/>
    <w:rsid w:val="006F6496"/>
    <w:rsid w:val="007058CA"/>
    <w:rsid w:val="0071256D"/>
    <w:rsid w:val="00736348"/>
    <w:rsid w:val="00760908"/>
    <w:rsid w:val="00767B42"/>
    <w:rsid w:val="007E6FF5"/>
    <w:rsid w:val="007F238D"/>
    <w:rsid w:val="008527FD"/>
    <w:rsid w:val="00861B92"/>
    <w:rsid w:val="00863692"/>
    <w:rsid w:val="008814FB"/>
    <w:rsid w:val="008F3374"/>
    <w:rsid w:val="008F5E30"/>
    <w:rsid w:val="00914D7F"/>
    <w:rsid w:val="00964655"/>
    <w:rsid w:val="00990DEF"/>
    <w:rsid w:val="009E680B"/>
    <w:rsid w:val="00A15A1F"/>
    <w:rsid w:val="00A3325A"/>
    <w:rsid w:val="00A43013"/>
    <w:rsid w:val="00A70BA5"/>
    <w:rsid w:val="00AE4AAC"/>
    <w:rsid w:val="00AF108A"/>
    <w:rsid w:val="00B02E55"/>
    <w:rsid w:val="00B036C1"/>
    <w:rsid w:val="00B37988"/>
    <w:rsid w:val="00B5431F"/>
    <w:rsid w:val="00B61717"/>
    <w:rsid w:val="00B85676"/>
    <w:rsid w:val="00BB1C21"/>
    <w:rsid w:val="00BB2FA0"/>
    <w:rsid w:val="00BF7FE0"/>
    <w:rsid w:val="00C333EB"/>
    <w:rsid w:val="00C81104"/>
    <w:rsid w:val="00C96411"/>
    <w:rsid w:val="00CB5671"/>
    <w:rsid w:val="00CB7E26"/>
    <w:rsid w:val="00CD350C"/>
    <w:rsid w:val="00CD7A14"/>
    <w:rsid w:val="00CE2A47"/>
    <w:rsid w:val="00CF58B7"/>
    <w:rsid w:val="00D01336"/>
    <w:rsid w:val="00D351C1"/>
    <w:rsid w:val="00D35EFB"/>
    <w:rsid w:val="00D46CAE"/>
    <w:rsid w:val="00D504B3"/>
    <w:rsid w:val="00D65492"/>
    <w:rsid w:val="00D75139"/>
    <w:rsid w:val="00D86BF0"/>
    <w:rsid w:val="00DC42AB"/>
    <w:rsid w:val="00E01FC0"/>
    <w:rsid w:val="00E2710D"/>
    <w:rsid w:val="00E478AF"/>
    <w:rsid w:val="00E51920"/>
    <w:rsid w:val="00E61FE2"/>
    <w:rsid w:val="00E62336"/>
    <w:rsid w:val="00E64120"/>
    <w:rsid w:val="00E660A1"/>
    <w:rsid w:val="00E75C32"/>
    <w:rsid w:val="00EA3CCF"/>
    <w:rsid w:val="00F055F1"/>
    <w:rsid w:val="00F610AF"/>
    <w:rsid w:val="00F70619"/>
    <w:rsid w:val="00FA2C5A"/>
    <w:rsid w:val="00FC2D11"/>
    <w:rsid w:val="00FC6230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CDE454"/>
  <w15:chartTrackingRefBased/>
  <w15:docId w15:val="{D829A578-3976-460C-B98A-18494068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uiPriority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AAC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table" w:styleId="TableGrid">
    <w:name w:val="Table Grid"/>
    <w:basedOn w:val="TableNormal"/>
    <w:rsid w:val="00AE4A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6pt">
    <w:name w:val="Title 16 pt"/>
    <w:basedOn w:val="Title"/>
    <w:rsid w:val="00AE4AAC"/>
    <w:pPr>
      <w:keepNext/>
      <w:spacing w:before="240" w:after="240"/>
    </w:pPr>
    <w:rPr>
      <w:rFonts w:cs="Arial"/>
      <w:lang w:eastAsia="en-US"/>
    </w:rPr>
  </w:style>
  <w:style w:type="paragraph" w:customStyle="1" w:styleId="NICEnormal">
    <w:name w:val="NICE normal"/>
    <w:link w:val="NICEnormalChar"/>
    <w:rsid w:val="00AE4AAC"/>
    <w:pPr>
      <w:spacing w:after="240" w:line="360" w:lineRule="auto"/>
    </w:pPr>
    <w:rPr>
      <w:rFonts w:ascii="Arial" w:hAnsi="Arial"/>
      <w:sz w:val="24"/>
      <w:szCs w:val="24"/>
      <w:lang w:eastAsia="en-US"/>
    </w:rPr>
  </w:style>
  <w:style w:type="character" w:customStyle="1" w:styleId="NICEnormalChar">
    <w:name w:val="NICE normal Char"/>
    <w:link w:val="NICEnormal"/>
    <w:rsid w:val="00AE4AAC"/>
    <w:rPr>
      <w:rFonts w:ascii="Arial" w:hAnsi="Arial"/>
      <w:sz w:val="24"/>
      <w:szCs w:val="24"/>
      <w:lang w:eastAsia="en-US"/>
    </w:rPr>
  </w:style>
  <w:style w:type="paragraph" w:customStyle="1" w:styleId="Numberedheading2">
    <w:name w:val="Numbered heading 2"/>
    <w:basedOn w:val="Heading2"/>
    <w:next w:val="Normal"/>
    <w:link w:val="Numberedheading2Char"/>
    <w:autoRedefine/>
    <w:rsid w:val="00CE2A47"/>
    <w:pPr>
      <w:spacing w:before="120"/>
      <w:ind w:left="567"/>
    </w:pPr>
    <w:rPr>
      <w:rFonts w:cs="Arial"/>
      <w:b w:val="0"/>
      <w:i w:val="0"/>
      <w:sz w:val="24"/>
      <w:szCs w:val="24"/>
      <w:lang w:eastAsia="en-US"/>
    </w:rPr>
  </w:style>
  <w:style w:type="character" w:customStyle="1" w:styleId="Numberedheading2Char">
    <w:name w:val="Numbered heading 2 Char"/>
    <w:link w:val="Numberedheading2"/>
    <w:rsid w:val="00CE2A47"/>
    <w:rPr>
      <w:rFonts w:ascii="Arial" w:hAnsi="Arial" w:cs="Arial"/>
      <w:bCs/>
      <w:iCs/>
      <w:sz w:val="24"/>
      <w:szCs w:val="24"/>
      <w:lang w:eastAsia="en-US"/>
    </w:rPr>
  </w:style>
  <w:style w:type="character" w:styleId="Hyperlink">
    <w:name w:val="Hyperlink"/>
    <w:basedOn w:val="DefaultParagraphFont"/>
    <w:rsid w:val="00767B4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8527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5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527F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5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527FD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61685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2710D"/>
    <w:rPr>
      <w:sz w:val="24"/>
      <w:szCs w:val="24"/>
    </w:rPr>
  </w:style>
  <w:style w:type="paragraph" w:styleId="ListParagraph">
    <w:name w:val="List Paragraph"/>
    <w:basedOn w:val="Normal"/>
    <w:uiPriority w:val="34"/>
    <w:semiHidden/>
    <w:qFormat/>
    <w:rsid w:val="00444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9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ice.org.uk/about/who-we-are/policies-and-procedures/nice-equality-sche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E1BA528</Template>
  <TotalTime>0</TotalTime>
  <Pages>5</Pages>
  <Words>546</Words>
  <Characters>3067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NICE</Company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Weir</dc:creator>
  <cp:keywords/>
  <dc:description/>
  <cp:lastModifiedBy>Nicholas Renshaw</cp:lastModifiedBy>
  <cp:revision>2</cp:revision>
  <dcterms:created xsi:type="dcterms:W3CDTF">2017-03-31T14:21:00Z</dcterms:created>
  <dcterms:modified xsi:type="dcterms:W3CDTF">2017-03-31T14:21:00Z</dcterms:modified>
</cp:coreProperties>
</file>